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0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史云松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30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(079024—045)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3-C2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(079024—020)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1-C2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(079024—034)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2-C2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(079024—045)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3-C2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(079024—020)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1-C2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(079024—034)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2-C2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大学英语（雅思培优）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(r079021—001)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